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AE68B" w14:textId="4FF4AAD4" w:rsidR="00666E1C" w:rsidRPr="00A81355" w:rsidRDefault="00000000">
      <w:pPr>
        <w:pStyle w:val="Title"/>
        <w:rPr>
          <w:sz w:val="48"/>
          <w:szCs w:val="48"/>
        </w:rPr>
      </w:pPr>
      <w:r w:rsidRPr="00A81355">
        <w:rPr>
          <w:sz w:val="48"/>
          <w:szCs w:val="48"/>
        </w:rPr>
        <w:t>Short Questionnaire for Vendors</w:t>
      </w:r>
    </w:p>
    <w:p w14:paraId="62BB5EE1" w14:textId="7696D76B" w:rsidR="00666E1C" w:rsidRDefault="00000000">
      <w:r>
        <w:t>Assessment of IoT-Based Applications in Fisheries Sector under RMTP of PKSF</w:t>
      </w:r>
    </w:p>
    <w:p w14:paraId="4933BC4C" w14:textId="77777777" w:rsidR="00666E1C" w:rsidRDefault="00000000">
      <w:pPr>
        <w:pStyle w:val="Heading1"/>
      </w:pPr>
      <w:r>
        <w:t>Section A: General Information</w:t>
      </w:r>
    </w:p>
    <w:p w14:paraId="60CB924A" w14:textId="77777777" w:rsidR="00666E1C" w:rsidRDefault="00000000">
      <w:r>
        <w:t>1. Name of Organization/Vendor: ____________________________</w:t>
      </w:r>
    </w:p>
    <w:p w14:paraId="7CB8032F" w14:textId="77777777" w:rsidR="00666E1C" w:rsidRDefault="00000000">
      <w:r>
        <w:t>2. Contact Person &amp; Designation: ____________________________</w:t>
      </w:r>
    </w:p>
    <w:p w14:paraId="3A5F2E44" w14:textId="77777777" w:rsidR="00666E1C" w:rsidRDefault="00000000">
      <w:r>
        <w:t>3. Location/Office Address: ____________________________</w:t>
      </w:r>
    </w:p>
    <w:p w14:paraId="707EBAD8" w14:textId="77777777" w:rsidR="00666E1C" w:rsidRDefault="00000000">
      <w:r>
        <w:t>4. Type of Organization:</w:t>
      </w:r>
    </w:p>
    <w:p w14:paraId="48D2EFFF" w14:textId="77777777" w:rsidR="00666E1C" w:rsidRDefault="00000000">
      <w:r>
        <w:sym w:font="Wingdings" w:char="F0A8"/>
      </w:r>
      <w:r>
        <w:t xml:space="preserve"> PO under PKSF</w:t>
      </w:r>
      <w:r>
        <w:sym w:font="Wingdings" w:char="F0A8"/>
      </w:r>
      <w:r>
        <w:t xml:space="preserve"> Private Vendor/Company</w:t>
      </w:r>
      <w:r>
        <w:sym w:font="Wingdings" w:char="F0A8"/>
      </w:r>
      <w:r>
        <w:t xml:space="preserve"> Other: ___________________</w:t>
      </w:r>
    </w:p>
    <w:p w14:paraId="5F4DE978" w14:textId="77777777" w:rsidR="00666E1C" w:rsidRDefault="00000000">
      <w:pPr>
        <w:pStyle w:val="Heading1"/>
      </w:pPr>
      <w:r>
        <w:t>Section B: IoT Solutions Provided</w:t>
      </w:r>
    </w:p>
    <w:p w14:paraId="4B0286A5" w14:textId="77777777" w:rsidR="00666E1C" w:rsidRDefault="00000000">
      <w:r>
        <w:t>1. What type of IoT devices/solutions do you provide?</w:t>
      </w:r>
    </w:p>
    <w:p w14:paraId="5EF784CA" w14:textId="58AE1DB6" w:rsidR="00332E13" w:rsidRDefault="00000000">
      <w:r>
        <w:sym w:font="Wingdings" w:char="F0A8"/>
      </w:r>
      <w:r>
        <w:t xml:space="preserve"> Water quality monitoring sensor</w:t>
      </w:r>
      <w:r w:rsidR="00332E13">
        <w:tab/>
      </w:r>
      <w:r>
        <w:sym w:font="Wingdings" w:char="F0A8"/>
      </w:r>
      <w:r>
        <w:t xml:space="preserve"> Smart feeder</w:t>
      </w:r>
      <w:r w:rsidR="00332E13">
        <w:tab/>
      </w:r>
      <w:r w:rsidR="00332E13">
        <w:tab/>
      </w:r>
      <w:r>
        <w:sym w:font="Wingdings" w:char="F0A8"/>
      </w:r>
      <w:r>
        <w:t xml:space="preserve"> Automatic aerator</w:t>
      </w:r>
    </w:p>
    <w:p w14:paraId="3AF450EB" w14:textId="7B4F3A41" w:rsidR="00666E1C" w:rsidRDefault="00000000">
      <w:r>
        <w:sym w:font="Wingdings" w:char="F0A8"/>
      </w:r>
      <w:r>
        <w:t xml:space="preserve"> Fish health monitoring (camera/AI)</w:t>
      </w:r>
      <w:r>
        <w:sym w:font="Wingdings" w:char="F0A8"/>
      </w:r>
      <w:r>
        <w:t xml:space="preserve"> Traceability/QR/Blockchain</w:t>
      </w:r>
      <w:r>
        <w:sym w:font="Wingdings" w:char="F0A8"/>
      </w:r>
      <w:r>
        <w:t xml:space="preserve"> Other______________</w:t>
      </w:r>
    </w:p>
    <w:p w14:paraId="49D10D34" w14:textId="77777777" w:rsidR="00666E1C" w:rsidRDefault="00000000">
      <w:r>
        <w:t>2. Device models/brands offered: ____________________________</w:t>
      </w:r>
    </w:p>
    <w:p w14:paraId="73F468D1" w14:textId="4EF2CAE5" w:rsidR="00666E1C" w:rsidRDefault="00000000">
      <w:r>
        <w:t>3. Average cost range of devices (Tk.): ____________________________</w:t>
      </w:r>
    </w:p>
    <w:p w14:paraId="535E9F9D" w14:textId="0733C48A" w:rsidR="000E0BE6" w:rsidRDefault="000E0BE6">
      <w:r>
        <w:t>4</w:t>
      </w:r>
      <w:r>
        <w:t>. Import sensors from: ____________________________</w:t>
      </w:r>
    </w:p>
    <w:p w14:paraId="02660D78" w14:textId="05B2D6F8" w:rsidR="00666E1C" w:rsidRDefault="000E0BE6">
      <w:r>
        <w:t>5</w:t>
      </w:r>
      <w:r w:rsidR="00000000">
        <w:t>. Communication protocol used (GSM/Wi-Fi/LoRa/</w:t>
      </w:r>
      <w:r w:rsidR="00561A3B">
        <w:t xml:space="preserve">MQTT </w:t>
      </w:r>
      <w:r w:rsidR="00000000">
        <w:t>etc.): ____________________________</w:t>
      </w:r>
    </w:p>
    <w:p w14:paraId="4BCC1D6A" w14:textId="4A142F53" w:rsidR="00BB71D3" w:rsidRDefault="00BB71D3">
      <w:r>
        <w:t xml:space="preserve">6. </w:t>
      </w:r>
      <w:r w:rsidR="00561A3B">
        <w:t>Embedded programming (</w:t>
      </w:r>
      <w:r w:rsidR="00561A3B">
        <w:t>Arduino, ESP32, STM32</w:t>
      </w:r>
      <w:r w:rsidR="00561A3B">
        <w:t xml:space="preserve"> etc.): ________________________</w:t>
      </w:r>
    </w:p>
    <w:p w14:paraId="03685A99" w14:textId="504F94DA" w:rsidR="00CA6E6D" w:rsidRDefault="00CA6E6D">
      <w:r>
        <w:t xml:space="preserve">7. Special features in your devices/solutions: </w:t>
      </w:r>
    </w:p>
    <w:p w14:paraId="201F6BAB" w14:textId="77777777" w:rsidR="00666E1C" w:rsidRDefault="00000000">
      <w:pPr>
        <w:pStyle w:val="Heading1"/>
      </w:pPr>
      <w:r>
        <w:t>Section C: Service &amp; Support</w:t>
      </w:r>
    </w:p>
    <w:p w14:paraId="70724601" w14:textId="77777777" w:rsidR="00666E1C" w:rsidRDefault="00000000">
      <w:r>
        <w:t>1. Do you provide installation support?</w:t>
      </w:r>
    </w:p>
    <w:p w14:paraId="6AF47EC2" w14:textId="77777777" w:rsidR="00666E1C" w:rsidRDefault="00000000">
      <w:r>
        <w:sym w:font="Wingdings" w:char="F0A8"/>
      </w:r>
      <w:r>
        <w:t xml:space="preserve"> Yes</w:t>
      </w:r>
      <w:r>
        <w:sym w:font="Wingdings" w:char="F0A8"/>
      </w:r>
      <w:r>
        <w:t xml:space="preserve"> No</w:t>
      </w:r>
    </w:p>
    <w:p w14:paraId="40AFD5FB" w14:textId="77777777" w:rsidR="00666E1C" w:rsidRDefault="00000000">
      <w:r>
        <w:t>2. Do you provide training/orientation to farmers?</w:t>
      </w:r>
    </w:p>
    <w:p w14:paraId="34B0E19D" w14:textId="77777777" w:rsidR="00666E1C" w:rsidRDefault="00000000">
      <w:r>
        <w:sym w:font="Wingdings" w:char="F0A8"/>
      </w:r>
      <w:r>
        <w:t xml:space="preserve"> Yes</w:t>
      </w:r>
      <w:r>
        <w:sym w:font="Wingdings" w:char="F0A8"/>
      </w:r>
      <w:r>
        <w:t xml:space="preserve"> No</w:t>
      </w:r>
    </w:p>
    <w:p w14:paraId="00CC1F4D" w14:textId="77777777" w:rsidR="00666E1C" w:rsidRDefault="00000000">
      <w:r>
        <w:t>3. After-sales/maintenance support:</w:t>
      </w:r>
    </w:p>
    <w:p w14:paraId="31D98997" w14:textId="77777777" w:rsidR="00666E1C" w:rsidRDefault="00000000">
      <w:r>
        <w:lastRenderedPageBreak/>
        <w:sym w:font="Wingdings" w:char="F0A8"/>
      </w:r>
      <w:r>
        <w:t xml:space="preserve"> Regular on-site support</w:t>
      </w:r>
      <w:r>
        <w:sym w:font="Wingdings" w:char="F0A8"/>
      </w:r>
      <w:r>
        <w:t xml:space="preserve"> Remote support (phone/app)</w:t>
      </w:r>
      <w:r>
        <w:sym w:font="Wingdings" w:char="F0A8"/>
      </w:r>
      <w:r>
        <w:t xml:space="preserve"> No support</w:t>
      </w:r>
    </w:p>
    <w:p w14:paraId="01803DAD" w14:textId="77777777" w:rsidR="00666E1C" w:rsidRDefault="00000000">
      <w:r>
        <w:t>4. Duration of warranty/service agreement: ____________________________</w:t>
      </w:r>
    </w:p>
    <w:p w14:paraId="2FCAD055" w14:textId="77777777" w:rsidR="00666E1C" w:rsidRDefault="00000000">
      <w:pPr>
        <w:pStyle w:val="Heading1"/>
      </w:pPr>
      <w:r>
        <w:t>Section D: Adoption &amp; Experience</w:t>
      </w:r>
    </w:p>
    <w:p w14:paraId="12A70ABD" w14:textId="77777777" w:rsidR="00666E1C" w:rsidRDefault="00000000">
      <w:r>
        <w:t>1. Number of farmers/farms served so far: ____________________________</w:t>
      </w:r>
    </w:p>
    <w:p w14:paraId="2D539E52" w14:textId="77777777" w:rsidR="00666E1C" w:rsidRDefault="00000000">
      <w:r>
        <w:t>2. Average feedback from farmers:</w:t>
      </w:r>
    </w:p>
    <w:p w14:paraId="7BED8953" w14:textId="77777777" w:rsidR="00666E1C" w:rsidRDefault="00000000">
      <w:r>
        <w:sym w:font="Wingdings" w:char="F0A8"/>
      </w:r>
      <w:r>
        <w:t xml:space="preserve"> Very positive</w:t>
      </w:r>
      <w:r>
        <w:sym w:font="Wingdings" w:char="F0A8"/>
      </w:r>
      <w:r>
        <w:t xml:space="preserve"> Mixed</w:t>
      </w:r>
      <w:r>
        <w:sym w:font="Wingdings" w:char="F0A8"/>
      </w:r>
      <w:r>
        <w:t xml:space="preserve"> Negative</w:t>
      </w:r>
    </w:p>
    <w:p w14:paraId="6CF26F55" w14:textId="77777777" w:rsidR="008F692B" w:rsidRDefault="00000000">
      <w:r>
        <w:t xml:space="preserve">3. Main challenges faced in promoting IoT among smallholder farmers: </w:t>
      </w:r>
    </w:p>
    <w:p w14:paraId="62BA37AD" w14:textId="6EE1F149" w:rsidR="00666E1C" w:rsidRDefault="00000000">
      <w:r>
        <w:t>____________________________</w:t>
      </w:r>
    </w:p>
    <w:p w14:paraId="1CF6D1E0" w14:textId="77777777" w:rsidR="00666E1C" w:rsidRDefault="00000000">
      <w:r>
        <w:t>4. Main observed benefits for farmers: ____________________________</w:t>
      </w:r>
    </w:p>
    <w:p w14:paraId="43DE32AD" w14:textId="77777777" w:rsidR="00666E1C" w:rsidRDefault="00000000">
      <w:pPr>
        <w:pStyle w:val="Heading1"/>
      </w:pPr>
      <w:r>
        <w:t>Section E: Future Plans &amp; Suggestions</w:t>
      </w:r>
    </w:p>
    <w:p w14:paraId="3E4AE872" w14:textId="77ADE715" w:rsidR="00666E1C" w:rsidRDefault="00000000">
      <w:r>
        <w:t>1. Plans to expand IoT adoption in fisheries sector: ____________________________</w:t>
      </w:r>
      <w:r w:rsidR="00BA69F6">
        <w:t>______________</w:t>
      </w:r>
    </w:p>
    <w:p w14:paraId="6586FB1A" w14:textId="77777777" w:rsidR="00BA69F6" w:rsidRDefault="00BA69F6"/>
    <w:p w14:paraId="0E7041F9" w14:textId="25E1D22C" w:rsidR="000E0BE6" w:rsidRDefault="000E0BE6">
      <w:r>
        <w:t xml:space="preserve">2. Way to </w:t>
      </w:r>
      <w:r w:rsidR="00BA69F6">
        <w:t xml:space="preserve">make devices cost-effective: _________________________________________________________ </w:t>
      </w:r>
    </w:p>
    <w:p w14:paraId="6348B753" w14:textId="77777777" w:rsidR="00BA69F6" w:rsidRDefault="00BA69F6"/>
    <w:p w14:paraId="5AC42FD5" w14:textId="1077F0B2" w:rsidR="00666E1C" w:rsidRDefault="00BA69F6">
      <w:r>
        <w:t>3</w:t>
      </w:r>
      <w:r w:rsidR="00000000">
        <w:t>. Suggestions for PKSF/RMTP to promote IoT more effectively: ____________________________</w:t>
      </w:r>
    </w:p>
    <w:sectPr w:rsidR="00666E1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58724238">
    <w:abstractNumId w:val="8"/>
  </w:num>
  <w:num w:numId="2" w16cid:durableId="729428612">
    <w:abstractNumId w:val="6"/>
  </w:num>
  <w:num w:numId="3" w16cid:durableId="76246714">
    <w:abstractNumId w:val="5"/>
  </w:num>
  <w:num w:numId="4" w16cid:durableId="1758214196">
    <w:abstractNumId w:val="4"/>
  </w:num>
  <w:num w:numId="5" w16cid:durableId="102580405">
    <w:abstractNumId w:val="7"/>
  </w:num>
  <w:num w:numId="6" w16cid:durableId="992297759">
    <w:abstractNumId w:val="3"/>
  </w:num>
  <w:num w:numId="7" w16cid:durableId="159784157">
    <w:abstractNumId w:val="2"/>
  </w:num>
  <w:num w:numId="8" w16cid:durableId="576549903">
    <w:abstractNumId w:val="1"/>
  </w:num>
  <w:num w:numId="9" w16cid:durableId="1252202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E0BE6"/>
    <w:rsid w:val="0015074B"/>
    <w:rsid w:val="0029639D"/>
    <w:rsid w:val="003249ED"/>
    <w:rsid w:val="00326F90"/>
    <w:rsid w:val="00332E13"/>
    <w:rsid w:val="00561A3B"/>
    <w:rsid w:val="00620EB3"/>
    <w:rsid w:val="00666E1C"/>
    <w:rsid w:val="008F692B"/>
    <w:rsid w:val="00A81355"/>
    <w:rsid w:val="00AA1D8D"/>
    <w:rsid w:val="00B47730"/>
    <w:rsid w:val="00BA69F6"/>
    <w:rsid w:val="00BB71D3"/>
    <w:rsid w:val="00CA6E6D"/>
    <w:rsid w:val="00CB0664"/>
    <w:rsid w:val="00ED20A5"/>
    <w:rsid w:val="00F22F2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F2F8BC"/>
  <w14:defaultImageDpi w14:val="300"/>
  <w15:docId w15:val="{F765D980-3F32-4AE3-8408-8A0D3F21B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Sajal Kumar Dhali</dc:creator>
  <cp:keywords/>
  <dc:description>generated by python-docx</dc:description>
  <cp:lastModifiedBy>Sajal Kumar Dhali</cp:lastModifiedBy>
  <cp:revision>17</cp:revision>
  <cp:lastPrinted>2025-08-31T11:00:00Z</cp:lastPrinted>
  <dcterms:created xsi:type="dcterms:W3CDTF">2013-12-23T23:15:00Z</dcterms:created>
  <dcterms:modified xsi:type="dcterms:W3CDTF">2025-09-01T10:55:00Z</dcterms:modified>
  <cp:category/>
</cp:coreProperties>
</file>